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200"/>
        <w:gridCol w:w="1400"/>
        <w:gridCol w:w="1400"/>
        <w:gridCol w:w="1600"/>
        <w:gridCol w:w="1900"/>
        <w:gridCol w:w="800"/>
        <w:gridCol w:w="1300"/>
        <w:gridCol w:w="1200"/>
        <w:gridCol w:w="1500"/>
        <w:gridCol w:w="17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Verdacht-Bauteil Nr.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Gebäude/ Ebene/Raum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Einbauort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Material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Bild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Farbe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Schadstoff-verdacht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Proben-bezeichnung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Ergebnis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Wohnzimmer </w:t>
            </w:r>
          </w:p>
          <w:p>
            <w:pPr>
              <w:spacing w:before="0" w:after="0" w:line="240" w:lineRule="auto"/>
            </w:pPr>
            <w:r>
              <w:t>3. OG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423481329" name="ac5b3100-d4d7-11f0-a704-cdcbba37220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50092738" name="ac5b3100-d4d7-11f0-a704-cdcbba37220e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Küche </w:t>
            </w:r>
          </w:p>
          <w:p>
            <w:pPr>
              <w:spacing w:before="0" w:after="0" w:line="240" w:lineRule="auto"/>
            </w:pPr>
            <w:r>
              <w:t>3. OG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2093833361" name="eda36150-d4d7-11f0-a704-cdcbba37220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16073884" name="eda36150-d4d7-11f0-a704-cdcbba37220e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Küche </w:t>
            </w:r>
          </w:p>
          <w:p>
            <w:pPr>
              <w:spacing w:before="0" w:after="0" w:line="240" w:lineRule="auto"/>
            </w:pPr>
            <w:r>
              <w:t>3. OG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385590573" name="62878b40-d4d8-11f0-a704-cdcbba37220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19097701" name="62878b40-d4d8-11f0-a704-cdcbba37220e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</w:tbl>
    <w:sectPr>
      <w:headerReference w:type="default" r:id="rId3"/>
      <w:footerReference w:type="default" r:id="rId7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WHG. Wührestrasse 20, 8610 Uster</w:t>
          </w:r>
        </w:p>
        <w:p>
          <w:pPr>
            <w:spacing w:before="0" w:after="0"/>
          </w:pPr>
          <w:r>
            <w:t>629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Schadstoffkataster nach VDI 6202 Bl.1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footer.xml" Type="http://schemas.openxmlformats.org/officeDocument/2006/relationships/footer" Id="rId7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